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of the United States is selected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popular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House and Senate combined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Electoral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Electoral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Colonial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1.3.1 - Identify the major institutions established by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system, with multiple points at which powers can block action, is described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Caretaker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Unitary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5"/>
              <w:gridCol w:w="6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Colonial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1.3.3 - Predict the balance of power that will exist between the new institutions under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done to pay for the defense of the colonies during the French and Indian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British government sought compensation from the French.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 were imposed equally across the British Empire.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British government decided to impose taxes on the American colonies.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colonists imposed a tax on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British government imposed a tax on the landed aristocracy of Britain.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29"/>
              <w:gridCol w:w="6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Colonial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Explain the reasons the colonies declared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First Continental Congress?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declared independence from Great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encouraged the colonists to petition King George III to express their grievances.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held in Boston, Massachusetts.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urged colonists to purchase British goods to win favor with the 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produced a document that the colonists found to be coercive.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29"/>
              <w:gridCol w:w="6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Colonial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Explain the reasons the colonies declared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one of the main actions of the Second Continental Congress?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an army and appointing a commander-in-chief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Signing a treaty with Britain prohibiting trade with 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Signing a treaty with France to declare war on Great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unitary government in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a document with ambitious designs to join with Great Britain in a war against Spain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29"/>
              <w:gridCol w:w="6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Colonial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Explain the reasons the colonies declared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Thomas Paine's pamphlet Common Sense advocated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formation of a new government still loyal to the 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formation of a new government that would limit further immigration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end of hostilities with Great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repeal of all taxes, including those imposed on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formation of the country's own government as a way to gain independence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29"/>
              <w:gridCol w:w="6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Colonial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Explain the reasons the colonies declared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Declaration of Independence was necessary for which of the following reasons?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establish a framework for a new system of government that would allow taxation without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establish the legitimacy of the new nation in the eyes of foreign governments and the colonists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delicate balance between federal and state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identify the reasons the British saw separation from the colonies as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demand a separation of church and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29"/>
              <w:gridCol w:w="6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Colonial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Explain the reasons the colonies declared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Declaration of Independence listed grievances against which of the following people, including the suspension of popularly elected colonial legislatures, taxing without representation, and trials without juries?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King George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King George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Queen Elizabeth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Washington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Jefferson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29"/>
              <w:gridCol w:w="6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Colonial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Explain the reasons the colonies declared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Declaration of Independence, Thomas Jefferson's statement that "all men are created equal" is similar to which of the following theorist's belief that government is based on the "consent of the governed"?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Locke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 Madison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Hancock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Joseph Ellis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Adams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29"/>
              <w:gridCol w:w="6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Colonial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Explain the reasons the colonies declared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framers of the Constitution were most influenced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historical and political context of the Civil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political philosophy of the time about how people should be governed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historical experiences gained through trial of several forms of government during New World settlement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historical experiences gained through trial of several forms of government during Old World settlement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political philosophy of the time about how people should be governed, and the historical experiences gained through trial of several forms of government during New World settlement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29"/>
              <w:gridCol w:w="6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Colonial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Explain the reasons the colonies declared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draft of the Declaration of Independence was primarily authored by whom?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Benjamin Franklin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Locke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Adams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Jefferson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Washington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29"/>
              <w:gridCol w:w="6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Explain the reasons the colonies declared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"We hold these truths to be self-evident, that all Men are created equal" are the first words of which of the following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of the United States of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Declaration of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Emancipation Proclamation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Articles of 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Bill of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29"/>
              <w:gridCol w:w="6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Explain the reasons the colonies declared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Articles of Confederation did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Provided for a bicameral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Established a strong executive branch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Allowed the states to retain most of their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Created a way to raise taxes to fund an army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Ended slavery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3"/>
              <w:gridCol w:w="6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1.2.1 - List the powers of the national government under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a weakness of the Articles of Confederation?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levels that were too high for most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overpowering 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Congress's lack of power to conduct foreign affairs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Congress's lack of power to declare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inability of Congress to raise funds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0"/>
              <w:gridCol w:w="6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1.2.2 - Explain the main weaknesses of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Articles of Confederation established a voluntary association of independent states that did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Relied on the national government to resolve all regional conflicts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Paid a yearly levy to the national government to enforce state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Agreed to only limited restraint on their freedom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represented on the basis of population in the Confederate assembly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Regulated economic affairs between the independent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3"/>
              <w:gridCol w:w="6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1.2.1 - List the powers of the national government under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Articles of Confederation, which of the following headed Congress?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commission of elders elected by the 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presiding officer selected from among its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popularly elected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president chosen by the Electoral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three-person presiding cabinet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3"/>
              <w:gridCol w:w="6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1.2.1 - List the powers of the national government under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Articles of Confederation, Congress had the power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and control the armed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Compel the states to meet military quotas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 taxes directly from the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Regulate interstate and foreign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Compel states to pay their share of government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3"/>
              <w:gridCol w:w="6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1.2.1 - List the powers of the national government under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 weakness of the Articles of Confederation was a lack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bicameral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national system of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to raise funds for the militia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to tax 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State-supported currencies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0"/>
              <w:gridCol w:w="6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1.2.2 - Explain the main weaknesses of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Shays' Rebellion plays an important role in American history for which of the following reasons?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represents the first major battle to occur in the southern colonies during the American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the first major conflict between the northern and southern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the last major battle of the Revolutionary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made obvious the weaknesses of the government under the Articles of 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enabled the colonists to reorganize and gain the upper hand against the British in the Revolutionary War.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1.2.6 - Explain the shift in the balance between order and freedom that happened as the country moved away from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Virginia Plan was a proposal of 15 resolutions that did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Called for all states to be represented equally in the national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Called for a unicameral legislative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Served as a minor variation on the Articles of 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Called for a national executive who would be elected by the legislative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Included no provision for a president because of the distrust of so much concentrated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1.4.4 - Contrast the Virginia Plan with the New Jersey Plan.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 Compromise resolved the impasse between which of the following two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and small states regarding the executive branch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and small states regarding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Northern and southern states regarding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Northern and southern states regarding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Federalists and Antifederalists regarding the executive branch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4"/>
              <w:gridCol w:w="6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1.4.3 - Summarize the disagreement between the large states and small states at 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delegates wanted to prevent the imposition of tyranny by either the majority or the minority, the government they proposed had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guaranteed right to 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requirement to maintain a strong military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separation of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supremacy 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unicameral legislature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5"/>
              <w:gridCol w:w="6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1.3.3 - Predict the balance of power that will exist between the new institutions under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constitutional deliberations, Alexander Hamilton, John Jay, and James Madison wrote 85 essays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Antifederalist Papers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Federalist Papers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Mayflower Compact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Pluralist Papers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3"/>
              <w:gridCol w:w="6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1.4.2 - Describe the positions of the Federalists and Antifederalists.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would not have been ratified in several important states if the Federalists had not assured the states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ban on the importation of slaves would be a focus of the first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Amendments to the Constitution would be passed to protect individual liberties against incursions by 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Amendments to the Constitution would be passed to protect the rights of states against incursions by 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Amendments to the Constitution would be passed to prohibit the manufacture, sale, and consumption of liquor.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Slaves that had escaped to free states would not have to be returned to their owners in slave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3"/>
              <w:gridCol w:w="6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1.4.2 - Describe the positions of the Federalists and Antifederalists.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scope and authority of power that Congress was granted under the Articles of Confederation can best be described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All-encompassing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3"/>
              <w:gridCol w:w="6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1.2.1 - List the powers of the national government under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Massachusetts protest movement of debt-ridden farmers facing foreclosures on their homes and farms was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Boston Tea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Boston Massacre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Shays' Rebellion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Bloody Sunday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Whiskey Rebellion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1.2.6 - Explain the shift in the balance between order and freedom that happened as the country moved away from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Constitutional Convention of 1787 was brought about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Publication of the Treaty of Paris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request by President Washington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failure of the Articles of 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publication of the Declaration of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end of the Revolutionary War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1.2.6 - Explain the shift in the balance between order and freedom that happened as the country moved away from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true of the delegates to the Constitutional Convention?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few were members of the upper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 few came from professional backgrounds.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represented a cross-section of American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were senior statesmen with governmental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not representative of the population at-large.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1.4.1 - Identify the groups that had diverging interests in the framing of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Virginia Plan included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called for a bicameral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worked to the advantage of the small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provided for the direct election of the president by the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settled all of the controversies.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called for Supreme Court justices to select the president.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1.4.4 - Contrast the Virginia Plan with the New Jersey Plan.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assertion that national law has primacy over state law is in the Constitution in which of the following clauses?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equal protection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due process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 exercise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1.3.1 - Identify the major institutions established by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separation of powers was included in the Constitution to prevent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Disputes between the federal and 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expansion of slavery in the territories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dispute over power between the House and the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Disputes over power between Congress and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Tyranny by either the majority or the minority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5"/>
              <w:gridCol w:w="6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1.3.3 - Predict the balance of power that will exist between the new institutions under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state conventions had to ratify the U.S. Constitution before it took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Thirteen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3"/>
              <w:gridCol w:w="6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1.4.2 - Describe the positions of the Federalists and Antifederalists.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term for the fundamental law underpinning the structure of government and the rule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Parliament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1.3.1 - Identify the major institutions established by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selection of senators by state legislatures was intended to serve as a check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Popular will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1.3.1 - Identify the major institutions established by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States were granted representation based on the number of slaves they held under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slavery population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equal population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three-fifths compromise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five-eighths compromise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census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1.4.6 - Describe the Three-Fifths Compromise.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vests all judicial authority of the United States in which of the following, as well as in other inferior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Appeals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Chief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District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Constitutional Courts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1.3.1 - Identify the major institutions established by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Originally, the Constitutional Convention's purpose was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Adopt a new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a formal tax protest with Great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Raise money for a national army to stop Shays' Rebellion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 the Articles of 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Overturn articles amended by the Second Continental Congress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0"/>
              <w:gridCol w:w="6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1.2.2 - Explain the main weaknesses of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separation of powers, the U.S. system keeps power among branches balanced by enabling one branch to counter the actions of another by the use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Checks and 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manipulation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1.3.1 - Identify the major institutions established by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assignment in the Constitution of lawmaking, law-enforcing, and law-interpreting functions to the legislative, executive, and judicial branches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Inherent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implied powers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of powers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1.3.1 - Identify the major institutions established by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true of the Antifederalists?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lived in urban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attended the Constitutional Convention.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supported a strong central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opposed the new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lived in urban areas and attended the Constitutional Convention.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3"/>
              <w:gridCol w:w="6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Difficult Road to Ratification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1.4.2 - Describe the positions of the Federalists and Antifederalists.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true of the Federalists?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supported the new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mostly rural people from the lower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did not attend the Constitutional Convention.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supported the status quo.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worried that the national government would be too powerful.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3"/>
              <w:gridCol w:w="6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Difficult Road to Ratification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1.4.2 - Describe the positions of the Federalists and Antifederalists.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Bill of Rights provided for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protection of individual liberties from 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protection of individual liberties from 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under the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Protection against state infringements on the freedoms of conscience, the press, and jury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the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9"/>
              <w:gridCol w:w="6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Difficult Road to Ratification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1.3.5 - Identify any institutions that the Constitution included that the Articles did not.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rights and liberties enjoyed in the United States are stated in which of the following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Magna Carta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Bill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and the Bill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Declaration of Independence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9"/>
              <w:gridCol w:w="6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Difficult Road to Ratification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1.3.5 - Identify any institutions that the Constitution included that the Articles did not.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Bill of Rights limits the power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over the rights and liberties of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government over the rights of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governments over the inherent powers of 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and state governments to tax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governments to tax the national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9"/>
              <w:gridCol w:w="6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Difficult Road to Ratification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1.3.5 - Identify any institutions that the Constitution included that the Articles did not.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Charles Beard hypothesized which of the following about the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produced by wealthy property owners in order to protect their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produced by abolitionists in order to abolish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produced by the poor in order to build economic resilience.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produced by the politically elite in order to control the bulk of the government's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produced by the poor in order to push toward class-based revolution.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Difficult Road to Ratification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1.4.1 - Identify the groups that had diverging interests in the framing of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Who authored the initial Bill of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Washington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Jefferson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 Madison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Adams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Benjamin Franklin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Difficult Road to Ratification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1.4.1 - Identify the groups that had diverging interests in the framing of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constitutional amendment can be proposed in which of the following formats?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national convention called by Congress at the request of two-thirds of the 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two-thirds vote in each chamber of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legislatures in two-thirds of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majority vote in both houses of Congress, provided the amendment is not vetoed by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national convention called by Congress at the request of two-thirds of the state legislatures and/or a two-thirds vote in each chamber of Congress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Altering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1.5.1 - Identify the steps of the formal amendment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the Supreme Court to declare actions of the other branches of government to be unconstitutional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activism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 ratification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Madisonian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5"/>
              <w:gridCol w:w="6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Altering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1.3.3 - Predict the balance of power that will exist between the new institutions under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first declared that the courts have the power to overturn government acts that conflict with the Constitution in which of the following cases?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Marbury v. Madison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McCullough v. Maryland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Gideon v. Wainwright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Dred Scott v. Sandford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Hamilton v. Burr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88"/>
              <w:gridCol w:w="5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Altering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3.2.3 - Summarize the outcome of Marbury v. Madison (1803).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voting age of 18 was set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Altering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1.5.1 - Identify the steps of the formal amendment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England violate the “unalienable rights” of the American colonists?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37"/>
              <w:gridCol w:w="6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Colonial Background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Explain the reasons the colonies declared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conditions that led to the failure of the Articles of Confederation.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7"/>
              <w:gridCol w:w="6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Independent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1.2.2 - Explain the main weaknesses of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structures of governments formed under the Articles of Confederation and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07"/>
              <w:gridCol w:w="6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1.2.2 - Explain the main weaknesses of the Articles of Confederation.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areas of contention between large and small states at the constitutional convention.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0"/>
              <w:gridCol w:w="6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1.4.3 - Summarize the disagreement between the large states and small states at 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major conflicts of the Constitutional Convention and explain how they were ultimately resolved.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4"/>
              <w:gridCol w:w="6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1.4.1 - Identify the groups that had diverging interests in the framing of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the promise of the Bill of Rights was an essential part of the ratification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4"/>
              <w:gridCol w:w="6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Difficult Road to Ratification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1.4.1 - Identify the groups that had diverging interests in the framing of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arguments in favor of the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0"/>
              <w:gridCol w:w="6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Difficult Road to Ratification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1.4.2 - Describe the positions of the Federalists and Antifederalists.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arguments made by the Anti-Federalists.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0"/>
              <w:gridCol w:w="6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Difficult Road to Ratification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1.4.2 - Describe the positions of the Federalists and Antifederalists.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impact that the Antifederalists had on the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0"/>
              <w:gridCol w:w="6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Difficult Road to Ratification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1.4.2 - Describe the positions of the Federalists and Antifederalists.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methods of proposing and ratifying a constitutional amendment.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Altering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1.5.1 - Identify the steps of the formal amendment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the Constitution deals with social and political equality and how this has changed since the Constitution was ratified.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9"/>
              <w:gridCol w:w="6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Altering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1.5.4 - Summarize the ways in which the Constitution evolved to meet changing needs.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Great Compromise.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4"/>
              <w:gridCol w:w="6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1.4.1 - Identify the groups that had diverging interests in the framing of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purpose of checks and balances in a constitutional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1"/>
              <w:gridCol w:w="6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1.3.3 - Predict the balance of power that will exist between the new institutions under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Beard's 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9"/>
              <w:gridCol w:w="6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Convention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1.5.4 - Summarize the ways in which the Constitution evolved to meet changing needs.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role of the states in the constitutional amendment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Altering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1.5.1 - Identify the steps of the formal amendment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many constitutional amendments are proposed but very few succeed.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Altering the Constitution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1.5.1 - Identify the steps of the formal amendment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7:06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2 - The Constitution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Constitution</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